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3308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04306170" name="3ceb4180-81c0-11f0-b946-574a39da52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3203811" name="3ceb4180-81c0-11f0-b946-574a39da520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94078888" name="47cdd0e0-81c0-11f0-a493-89a6a88de6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3809304" name="47cdd0e0-81c0-11f0-a493-89a6a88de65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3306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251049" name="ee2e21b0-81c0-11f0-9e5e-77fe6d1706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7414033" name="ee2e21b0-81c0-11f0-9e5e-77fe6d17065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71778473" name="f5214e70-81c0-11f0-bffa-0bf7b5780f3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5489946" name="f5214e70-81c0-11f0-bffa-0bf7b5780f3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3304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als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44639296" name="6a08fad0-81c1-11f0-866b-2736f0df654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5517550" name="6a08fad0-81c1-11f0-866b-2736f0df654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91120442" name="72fa1a70-81c1-11f0-b5d3-b5e31425e83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981290" name="72fa1a70-81c1-11f0-b5d3-b5e31425e83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